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62019092" name="8badde20-b0a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6887455" name="8badde20-b0a7-11f0-9c01-4173ae347fc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70177003" name="8f2f3cb0-b0a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53282309" name="8f2f3cb0-b0a7-11f0-9c01-4173ae347fc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81700993" name="efff5dd0-b0a8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6773091" name="efff5dd0-b0a8-11f0-9c01-4173ae347fc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94983183" name="f3b512d0-b0a8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8131848" name="f3b512d0-b0a8-11f0-9c01-4173ae347fc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Nachtspeicherofen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VM-27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Nachtspeicherofen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948931" name="dc254c90-b0b0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914500" name="dc254c90-b0b0-11f0-9c01-4173ae347fc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39696002" name="e42136c0-b0b0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9413637" name="e42136c0-b0b0-11f0-9c01-4173ae347fc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Waschtrog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Waschtrog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38769851" name="b793a0c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4567158" name="b793a0c0-b0b5-11f0-9c01-4173ae347fc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5814269" name="c3f926a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7051727" name="c3f926a0-b0b5-11f0-9c01-4173ae347fc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 - 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77638951" name="edfe4ac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3463697" name="edfe4ac0-b0b5-11f0-9c01-4173ae347fca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19767848" name="f5a8446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6889489" name="f5a84460-b0b5-11f0-9c01-4173ae347fc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88020310" name="3de5cee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4112608" name="3de5cee0-b0b7-11f0-9c01-4173ae347fc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64531618" name="423dde6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7803944" name="423dde60-b0b7-11f0-9c01-4173ae347fca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Holzofen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VM-45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Holzofen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60906228" name="9a12ea4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3873865" name="9a12ea40-b0b7-11f0-9c01-4173ae347fca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79043357" name="9e3b855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5141019" name="9e3b8550-b0b7-11f0-9c01-4173ae347fca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Winikerstrasse 6, 8610 Uster</w:t>
          </w:r>
        </w:p>
        <w:p>
          <w:pPr>
            <w:spacing w:before="0" w:after="0"/>
          </w:pPr>
          <w:r>
            <w:t>522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